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4E668" w14:textId="19293106" w:rsidR="006C33D9" w:rsidRDefault="00A14888">
      <w:proofErr w:type="spellStart"/>
      <w:r w:rsidRPr="00A14888">
        <w:t>Witaj</w:t>
      </w:r>
      <w:proofErr w:type="spellEnd"/>
      <w:r w:rsidRPr="00A14888">
        <w:t xml:space="preserve">, </w:t>
      </w:r>
      <w:proofErr w:type="spellStart"/>
      <w:r w:rsidRPr="00A14888">
        <w:t>świecie</w:t>
      </w:r>
      <w:proofErr w:type="spellEnd"/>
      <w:r w:rsidRPr="00A14888">
        <w:t>!</w:t>
      </w:r>
    </w:p>
    <w:sectPr w:rsidR="006C33D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33D9"/>
    <w:rsid w:val="00A1488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5176701"/>
  <w14:defaultImageDpi w14:val="300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2020-11-21T19:05:00Z</dcterms:modified>
  <cp:category/>
</cp:coreProperties>
</file>