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A1C92" w14:textId="77777777" w:rsidR="000942A9" w:rsidRPr="00465706" w:rsidRDefault="000942A9" w:rsidP="000942A9">
      <w:pPr>
        <w:rPr>
          <w:lang w:val="pl-PL"/>
        </w:rPr>
      </w:pPr>
      <w:r w:rsidRPr="00465706">
        <w:rPr>
          <w:lang w:val="pl-PL"/>
        </w:rPr>
        <w:t>Tytuł dokumentu</w:t>
      </w:r>
    </w:p>
    <w:p w14:paraId="5EF6EBAC" w14:textId="77777777" w:rsidR="000942A9" w:rsidRPr="00465706" w:rsidRDefault="000942A9" w:rsidP="000942A9">
      <w:pPr>
        <w:rPr>
          <w:lang w:val="pl-PL"/>
        </w:rPr>
      </w:pPr>
      <w:r w:rsidRPr="00465706">
        <w:rPr>
          <w:rStyle w:val="QuoteChar"/>
          <w:lang w:val="pl-PL"/>
        </w:rPr>
        <w:t xml:space="preserve">Pewien akapit wraz z tekstem </w:t>
      </w:r>
      <w:r w:rsidRPr="00465706">
        <w:rPr>
          <w:b/>
          <w:u w:val="single"/>
          <w:lang w:val="pl-PL"/>
        </w:rPr>
        <w:t>pogrubionym</w:t>
      </w:r>
      <w:r w:rsidRPr="00465706">
        <w:rPr>
          <w:lang w:val="pl-PL"/>
        </w:rPr>
        <w:t xml:space="preserve"> </w:t>
      </w:r>
      <w:r w:rsidRPr="00465706">
        <w:rPr>
          <w:i/>
          <w:lang w:val="pl-PL"/>
        </w:rPr>
        <w:t>i fragmentem</w:t>
      </w:r>
      <w:r w:rsidRPr="00465706">
        <w:rPr>
          <w:lang w:val="pl-PL"/>
        </w:rPr>
        <w:t xml:space="preserve"> </w:t>
      </w:r>
      <w:r w:rsidRPr="00465706">
        <w:rPr>
          <w:i/>
          <w:u w:val="single"/>
          <w:lang w:val="pl-PL"/>
        </w:rPr>
        <w:t>pochylonego</w:t>
      </w:r>
    </w:p>
    <w:p w14:paraId="41BC0F22" w14:textId="77777777" w:rsidR="000942A9" w:rsidRPr="00465706" w:rsidRDefault="000942A9" w:rsidP="000942A9">
      <w:pPr>
        <w:pStyle w:val="Heading1"/>
        <w:rPr>
          <w:lang w:val="pl-PL"/>
        </w:rPr>
      </w:pPr>
      <w:r w:rsidRPr="00465706">
        <w:rPr>
          <w:lang w:val="pl-PL"/>
        </w:rPr>
        <w:t>Nagłówek, poziom 1</w:t>
      </w:r>
    </w:p>
    <w:p w14:paraId="669D6989" w14:textId="77777777" w:rsidR="000942A9" w:rsidRPr="00465706" w:rsidRDefault="000942A9" w:rsidP="000942A9">
      <w:pPr>
        <w:pStyle w:val="IntenseQuote"/>
        <w:rPr>
          <w:lang w:val="pl-PL"/>
        </w:rPr>
      </w:pPr>
      <w:r w:rsidRPr="00465706">
        <w:rPr>
          <w:lang w:val="pl-PL"/>
        </w:rPr>
        <w:t>Cytat intensywny</w:t>
      </w:r>
    </w:p>
    <w:p w14:paraId="3FE692F9" w14:textId="77777777" w:rsidR="000942A9" w:rsidRPr="00465706" w:rsidRDefault="000942A9" w:rsidP="000942A9">
      <w:pPr>
        <w:pStyle w:val="ListBullet"/>
        <w:rPr>
          <w:lang w:val="pl-PL"/>
        </w:rPr>
      </w:pPr>
      <w:bookmarkStart w:id="0" w:name="OLE_LINK12"/>
      <w:bookmarkStart w:id="1" w:name="OLE_LINK13"/>
      <w:r w:rsidRPr="00465706">
        <w:rPr>
          <w:lang w:val="pl-PL"/>
        </w:rPr>
        <w:t>Pierwszy element na nieuporządkowanej liście</w:t>
      </w:r>
      <w:bookmarkEnd w:id="0"/>
      <w:bookmarkEnd w:id="1"/>
    </w:p>
    <w:p w14:paraId="0BA12B02" w14:textId="77777777" w:rsidR="000942A9" w:rsidRPr="00465706" w:rsidRDefault="000942A9" w:rsidP="000942A9">
      <w:pPr>
        <w:pStyle w:val="ListNumber"/>
        <w:rPr>
          <w:lang w:val="pl-PL"/>
        </w:rPr>
      </w:pPr>
      <w:r w:rsidRPr="00465706">
        <w:rPr>
          <w:lang w:val="pl-PL"/>
        </w:rPr>
        <w:t>Pierwszy element na uporządkowanej liście</w:t>
      </w:r>
    </w:p>
    <w:p w14:paraId="40FBA951" w14:textId="77777777" w:rsidR="000942A9" w:rsidRPr="00465706" w:rsidRDefault="000942A9" w:rsidP="000942A9">
      <w:pPr>
        <w:rPr>
          <w:lang w:val="pl-PL"/>
        </w:rPr>
      </w:pPr>
      <w:r w:rsidRPr="00465706">
        <w:rPr>
          <w:lang w:val="pl-PL"/>
        </w:rPr>
        <w:br w:type="page"/>
      </w:r>
    </w:p>
    <w:p w14:paraId="7F1835A7" w14:textId="13AF1D77" w:rsidR="00106922" w:rsidRPr="000942A9" w:rsidRDefault="00106922" w:rsidP="000942A9"/>
    <w:sectPr w:rsidR="00106922" w:rsidRPr="000942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0942A9"/>
    <w:rsid w:val="00106922"/>
    <w:rsid w:val="0015074B"/>
    <w:rsid w:val="0029639D"/>
    <w:rsid w:val="00326F90"/>
    <w:rsid w:val="00580C46"/>
    <w:rsid w:val="00951801"/>
    <w:rsid w:val="00AA1D8D"/>
    <w:rsid w:val="00B47730"/>
    <w:rsid w:val="00CB0664"/>
    <w:rsid w:val="00DD094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1278635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3392D2-CA22-48C8-A013-15DC2C07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177</Characters>
  <Application>Microsoft Office Word</Application>
  <DocSecurity>0</DocSecurity>
  <Lines>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5</cp:revision>
  <dcterms:created xsi:type="dcterms:W3CDTF">2013-12-23T23:15:00Z</dcterms:created>
  <dcterms:modified xsi:type="dcterms:W3CDTF">2020-11-22T18:20:00Z</dcterms:modified>
  <cp:category/>
</cp:coreProperties>
</file>